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72229" w14:textId="12B10234" w:rsidR="00B735B4" w:rsidRDefault="00B735B4" w:rsidP="00B735B4">
      <w:pPr>
        <w:spacing w:after="0"/>
        <w:jc w:val="right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Załącznik Nr </w:t>
      </w:r>
      <w:r w:rsidR="009D1944">
        <w:rPr>
          <w:rFonts w:ascii="Arial" w:hAnsi="Arial" w:cs="Arial"/>
          <w:b/>
          <w:bCs/>
          <w:sz w:val="20"/>
          <w:szCs w:val="20"/>
          <w:lang w:val="pl-PL"/>
        </w:rPr>
        <w:t>7</w:t>
      </w:r>
    </w:p>
    <w:p w14:paraId="12C5FC29" w14:textId="14A3FCD5" w:rsidR="00645372" w:rsidRPr="00B735B4" w:rsidRDefault="00645372" w:rsidP="00B735B4">
      <w:pPr>
        <w:spacing w:after="0"/>
        <w:rPr>
          <w:rFonts w:ascii="Arial" w:hAnsi="Arial" w:cs="Arial"/>
          <w:b/>
          <w:bCs/>
          <w:sz w:val="20"/>
          <w:szCs w:val="20"/>
          <w:lang w:val="pl-PL"/>
        </w:rPr>
      </w:pPr>
      <w:r w:rsidRPr="00B735B4">
        <w:rPr>
          <w:rFonts w:ascii="Arial" w:hAnsi="Arial" w:cs="Arial"/>
          <w:b/>
          <w:bCs/>
          <w:sz w:val="20"/>
          <w:szCs w:val="20"/>
          <w:lang w:val="pl-PL"/>
        </w:rPr>
        <w:t xml:space="preserve">Zamawiający: </w:t>
      </w:r>
    </w:p>
    <w:p w14:paraId="50FA4CD0" w14:textId="77777777" w:rsidR="00B735B4" w:rsidRPr="00B735B4" w:rsidRDefault="00B735B4" w:rsidP="00B735B4">
      <w:pPr>
        <w:spacing w:after="0"/>
        <w:rPr>
          <w:rFonts w:ascii="Arial" w:hAnsi="Arial" w:cs="Arial"/>
          <w:b/>
          <w:bCs/>
          <w:sz w:val="20"/>
          <w:szCs w:val="20"/>
          <w:lang w:val="pl-PL"/>
        </w:rPr>
      </w:pPr>
      <w:r w:rsidRPr="00B735B4">
        <w:rPr>
          <w:rFonts w:ascii="Arial" w:hAnsi="Arial" w:cs="Arial"/>
          <w:b/>
          <w:bCs/>
          <w:sz w:val="20"/>
          <w:szCs w:val="20"/>
          <w:lang w:val="pl-PL"/>
        </w:rPr>
        <w:t xml:space="preserve">Powiatowy Zarząd Dróg w Iławie,                          </w:t>
      </w:r>
    </w:p>
    <w:p w14:paraId="298C49C6" w14:textId="2D61BB41" w:rsidR="00B735B4" w:rsidRPr="00B735B4" w:rsidRDefault="00B735B4" w:rsidP="00B735B4">
      <w:pPr>
        <w:spacing w:after="0"/>
        <w:rPr>
          <w:rFonts w:ascii="Arial" w:hAnsi="Arial" w:cs="Arial"/>
          <w:b/>
          <w:bCs/>
          <w:sz w:val="20"/>
          <w:szCs w:val="20"/>
          <w:lang w:val="pl-PL"/>
        </w:rPr>
      </w:pPr>
      <w:r w:rsidRPr="00B735B4">
        <w:rPr>
          <w:rFonts w:ascii="Arial" w:hAnsi="Arial" w:cs="Arial"/>
          <w:b/>
          <w:bCs/>
          <w:sz w:val="20"/>
          <w:szCs w:val="20"/>
          <w:lang w:val="pl-PL"/>
        </w:rPr>
        <w:t>ul. Tadeusza Kościuszki 33A, 14-200 Iława</w:t>
      </w:r>
    </w:p>
    <w:p w14:paraId="589E8443" w14:textId="77777777" w:rsidR="00645372" w:rsidRPr="00B735B4" w:rsidRDefault="00645372" w:rsidP="00B735B4">
      <w:pPr>
        <w:jc w:val="right"/>
        <w:rPr>
          <w:rFonts w:ascii="Arial" w:hAnsi="Arial" w:cs="Arial"/>
          <w:sz w:val="20"/>
          <w:szCs w:val="20"/>
          <w:lang w:val="pl-PL"/>
        </w:rPr>
      </w:pPr>
    </w:p>
    <w:p w14:paraId="7470CC5C" w14:textId="2A59F87C" w:rsidR="00907073" w:rsidRPr="00B735B4" w:rsidRDefault="003F5F90" w:rsidP="00645372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B735B4">
        <w:rPr>
          <w:rFonts w:ascii="Arial" w:hAnsi="Arial" w:cs="Arial"/>
          <w:b/>
          <w:bCs/>
          <w:sz w:val="20"/>
          <w:szCs w:val="20"/>
          <w:lang w:val="pl-PL"/>
        </w:rPr>
        <w:t>ZOBOWIĄZANIE PODMIOTU TRZECIEGO</w:t>
      </w:r>
    </w:p>
    <w:p w14:paraId="3C0391E2" w14:textId="5444E8AA" w:rsidR="00907073" w:rsidRPr="00B735B4" w:rsidRDefault="003F5F90">
      <w:pPr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Arial" w:hAnsi="Arial" w:cs="Arial"/>
          <w:b/>
          <w:bCs/>
          <w:sz w:val="20"/>
          <w:szCs w:val="20"/>
          <w:lang w:val="pl-PL"/>
        </w:rPr>
        <w:t>Wykonawca:</w:t>
      </w:r>
      <w:r w:rsidRPr="00B735B4">
        <w:rPr>
          <w:rFonts w:ascii="Arial" w:hAnsi="Arial" w:cs="Arial"/>
          <w:sz w:val="20"/>
          <w:szCs w:val="20"/>
          <w:lang w:val="pl-PL"/>
        </w:rPr>
        <w:t xml:space="preserve"> [nazwa/imię i nazwisko, adres, NIP/PESEL, KRS/CEIDG]</w:t>
      </w:r>
    </w:p>
    <w:p w14:paraId="70006A55" w14:textId="729E91EE" w:rsidR="00907073" w:rsidRPr="00B735B4" w:rsidRDefault="003F5F90">
      <w:pPr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Arial" w:hAnsi="Arial" w:cs="Arial"/>
          <w:b/>
          <w:bCs/>
          <w:sz w:val="20"/>
          <w:szCs w:val="20"/>
          <w:lang w:val="pl-PL"/>
        </w:rPr>
        <w:t>Podmiot trzeci</w:t>
      </w:r>
      <w:r w:rsidRPr="00B735B4">
        <w:rPr>
          <w:rFonts w:ascii="Arial" w:hAnsi="Arial" w:cs="Arial"/>
          <w:sz w:val="20"/>
          <w:szCs w:val="20"/>
          <w:lang w:val="pl-PL"/>
        </w:rPr>
        <w:t xml:space="preserve"> (Udostępniający zasoby): [nazwa/imię i nazwisko, adres, NIP/PESEL, KRS/CEIDG]</w:t>
      </w:r>
    </w:p>
    <w:p w14:paraId="19468360" w14:textId="48513EF0" w:rsidR="00907073" w:rsidRPr="00B735B4" w:rsidRDefault="003F5F90">
      <w:pPr>
        <w:rPr>
          <w:rFonts w:ascii="Arial" w:hAnsi="Arial" w:cs="Arial"/>
          <w:sz w:val="20"/>
          <w:szCs w:val="20"/>
          <w:u w:val="single"/>
          <w:lang w:val="pl-PL"/>
        </w:rPr>
      </w:pPr>
      <w:r w:rsidRPr="00B735B4">
        <w:rPr>
          <w:rFonts w:ascii="Arial" w:hAnsi="Arial" w:cs="Arial"/>
          <w:sz w:val="20"/>
          <w:szCs w:val="20"/>
          <w:u w:val="single"/>
          <w:lang w:val="pl-PL"/>
        </w:rPr>
        <w:t>Podstawa prawna i cel zobowiązania</w:t>
      </w:r>
    </w:p>
    <w:p w14:paraId="7F344BB3" w14:textId="7951D89B" w:rsidR="00645372" w:rsidRPr="00B735B4" w:rsidRDefault="00645372" w:rsidP="00645372">
      <w:pPr>
        <w:jc w:val="both"/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Arial" w:hAnsi="Arial" w:cs="Arial"/>
          <w:sz w:val="20"/>
          <w:szCs w:val="20"/>
          <w:lang w:val="pl-PL"/>
        </w:rPr>
        <w:t xml:space="preserve">Podmiot trzeci oświadcza, że w związku z udziałem Wykonawcy w postępowaniu o udzielenie zamówienia publicznego pn. </w:t>
      </w:r>
      <w:r w:rsidR="009D1944" w:rsidRPr="009D1944">
        <w:rPr>
          <w:rFonts w:ascii="Arial" w:hAnsi="Arial" w:cs="Arial"/>
          <w:b/>
          <w:bCs/>
          <w:sz w:val="20"/>
          <w:szCs w:val="20"/>
          <w:lang w:val="pl-PL"/>
        </w:rPr>
        <w:t>Nasadzenie drzew w pasie drogowym dróg powiatowych na terenie powiatu iławskiego w 2025 r.</w:t>
      </w:r>
      <w:r w:rsidRPr="009D1944">
        <w:rPr>
          <w:rFonts w:ascii="Arial" w:hAnsi="Arial" w:cs="Arial"/>
          <w:b/>
          <w:bCs/>
          <w:sz w:val="20"/>
          <w:szCs w:val="20"/>
          <w:lang w:val="pl-PL"/>
        </w:rPr>
        <w:t xml:space="preserve">, nr sprawy </w:t>
      </w:r>
      <w:r w:rsidR="009D1944" w:rsidRPr="009D1944">
        <w:rPr>
          <w:rFonts w:ascii="Arial" w:hAnsi="Arial" w:cs="Arial"/>
          <w:b/>
          <w:bCs/>
          <w:sz w:val="20"/>
          <w:szCs w:val="20"/>
          <w:lang w:val="pl-PL"/>
        </w:rPr>
        <w:t>DI2.260.34.2025</w:t>
      </w:r>
      <w:r w:rsidRPr="00B735B4">
        <w:rPr>
          <w:rFonts w:ascii="Arial" w:hAnsi="Arial" w:cs="Arial"/>
          <w:sz w:val="20"/>
          <w:szCs w:val="20"/>
          <w:lang w:val="pl-PL"/>
        </w:rPr>
        <w:t>, prowadzonym przez Zamawiającego, zobowiązuje się udostępnić Wykonawcy zasoby niezbędne do należytego wykonania zamówienia.</w:t>
      </w:r>
    </w:p>
    <w:p w14:paraId="549A7898" w14:textId="5F5D0B34" w:rsidR="00645372" w:rsidRPr="00B735B4" w:rsidRDefault="00645372" w:rsidP="00645372">
      <w:pPr>
        <w:jc w:val="both"/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Arial" w:hAnsi="Arial" w:cs="Arial"/>
          <w:sz w:val="20"/>
          <w:szCs w:val="20"/>
          <w:lang w:val="pl-PL"/>
        </w:rPr>
        <w:t xml:space="preserve">Zobowiązanie składane jest w szczególności w trybie art. 118 ustawy z dnia 11 września 2019 r. – Prawo zamówień publicznych (Dz.U. z 2024 r. poz. 1320 z </w:t>
      </w:r>
      <w:proofErr w:type="spellStart"/>
      <w:r w:rsidRPr="00B735B4">
        <w:rPr>
          <w:rFonts w:ascii="Arial" w:hAnsi="Arial" w:cs="Arial"/>
          <w:sz w:val="20"/>
          <w:szCs w:val="20"/>
          <w:lang w:val="pl-PL"/>
        </w:rPr>
        <w:t>późn</w:t>
      </w:r>
      <w:proofErr w:type="spellEnd"/>
      <w:r w:rsidRPr="00B735B4">
        <w:rPr>
          <w:rFonts w:ascii="Arial" w:hAnsi="Arial" w:cs="Arial"/>
          <w:sz w:val="20"/>
          <w:szCs w:val="20"/>
          <w:lang w:val="pl-PL"/>
        </w:rPr>
        <w:t>. Zm.).</w:t>
      </w:r>
    </w:p>
    <w:p w14:paraId="4095E852" w14:textId="78D6A02C" w:rsidR="00645372" w:rsidRPr="00B735B4" w:rsidRDefault="00645372">
      <w:pPr>
        <w:rPr>
          <w:rFonts w:ascii="Arial" w:hAnsi="Arial" w:cs="Arial"/>
          <w:sz w:val="20"/>
          <w:szCs w:val="20"/>
          <w:u w:val="single"/>
          <w:lang w:val="pl-PL"/>
        </w:rPr>
      </w:pPr>
      <w:r w:rsidRPr="00B735B4">
        <w:rPr>
          <w:rFonts w:ascii="Arial" w:hAnsi="Arial" w:cs="Arial"/>
          <w:sz w:val="20"/>
          <w:szCs w:val="20"/>
          <w:u w:val="single"/>
          <w:lang w:val="pl-PL"/>
        </w:rPr>
        <w:t xml:space="preserve">Zakres </w:t>
      </w:r>
      <w:r w:rsidR="003F5F90" w:rsidRPr="00B735B4">
        <w:rPr>
          <w:rFonts w:ascii="Arial" w:hAnsi="Arial" w:cs="Arial"/>
          <w:sz w:val="20"/>
          <w:szCs w:val="20"/>
          <w:u w:val="single"/>
          <w:lang w:val="pl-PL"/>
        </w:rPr>
        <w:t>i</w:t>
      </w:r>
      <w:r w:rsidRPr="00B735B4">
        <w:rPr>
          <w:rFonts w:ascii="Arial" w:hAnsi="Arial" w:cs="Arial"/>
          <w:sz w:val="20"/>
          <w:szCs w:val="20"/>
          <w:u w:val="single"/>
          <w:lang w:val="pl-PL"/>
        </w:rPr>
        <w:t xml:space="preserve"> sposób udostępniania zasobów</w:t>
      </w:r>
    </w:p>
    <w:p w14:paraId="7485CBAC" w14:textId="6043517E" w:rsidR="00645372" w:rsidRPr="00B735B4" w:rsidRDefault="00645372" w:rsidP="00645372">
      <w:pPr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Arial" w:hAnsi="Arial" w:cs="Arial"/>
          <w:sz w:val="20"/>
          <w:szCs w:val="20"/>
          <w:lang w:val="pl-PL"/>
        </w:rPr>
        <w:t>1. Rodzaj udostępnianych zasobów (zaznaczyć właściwe i uzupełnić):</w:t>
      </w:r>
    </w:p>
    <w:p w14:paraId="4BE36DDC" w14:textId="77777777" w:rsidR="00645372" w:rsidRPr="00B735B4" w:rsidRDefault="00645372" w:rsidP="00645372">
      <w:pPr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Segoe UI Symbol" w:hAnsi="Segoe UI Symbol" w:cs="Segoe UI Symbol"/>
          <w:sz w:val="20"/>
          <w:szCs w:val="20"/>
          <w:lang w:val="pl-PL"/>
        </w:rPr>
        <w:t>☐</w:t>
      </w:r>
      <w:r w:rsidRPr="00B735B4">
        <w:rPr>
          <w:rFonts w:ascii="Arial" w:hAnsi="Arial" w:cs="Arial"/>
          <w:sz w:val="20"/>
          <w:szCs w:val="20"/>
          <w:lang w:val="pl-PL"/>
        </w:rPr>
        <w:t xml:space="preserve"> wiedza i doświadczenie (referencje/projekty): [opis]</w:t>
      </w:r>
    </w:p>
    <w:p w14:paraId="6EFA6BCF" w14:textId="77777777" w:rsidR="00645372" w:rsidRPr="00B735B4" w:rsidRDefault="00645372" w:rsidP="00645372">
      <w:pPr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Segoe UI Symbol" w:hAnsi="Segoe UI Symbol" w:cs="Segoe UI Symbol"/>
          <w:sz w:val="20"/>
          <w:szCs w:val="20"/>
          <w:lang w:val="pl-PL"/>
        </w:rPr>
        <w:t>☐</w:t>
      </w:r>
      <w:r w:rsidRPr="00B735B4">
        <w:rPr>
          <w:rFonts w:ascii="Arial" w:hAnsi="Arial" w:cs="Arial"/>
          <w:sz w:val="20"/>
          <w:szCs w:val="20"/>
          <w:lang w:val="pl-PL"/>
        </w:rPr>
        <w:t xml:space="preserve"> osoby zdolne do wykonania zamówienia (kluczowy personel): [funkcje, kwalifikacje, dostępność w %/h]</w:t>
      </w:r>
    </w:p>
    <w:p w14:paraId="1806CAB4" w14:textId="77777777" w:rsidR="00645372" w:rsidRPr="00B735B4" w:rsidRDefault="00645372" w:rsidP="00645372">
      <w:pPr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Segoe UI Symbol" w:hAnsi="Segoe UI Symbol" w:cs="Segoe UI Symbol"/>
          <w:sz w:val="20"/>
          <w:szCs w:val="20"/>
          <w:lang w:val="pl-PL"/>
        </w:rPr>
        <w:t>☐</w:t>
      </w:r>
      <w:r w:rsidRPr="00B735B4">
        <w:rPr>
          <w:rFonts w:ascii="Arial" w:hAnsi="Arial" w:cs="Arial"/>
          <w:sz w:val="20"/>
          <w:szCs w:val="20"/>
          <w:lang w:val="pl-PL"/>
        </w:rPr>
        <w:t xml:space="preserve"> zdolność techniczna / potencjał techniczny (sprzęt, oprogramowanie, zaplecze): [opis]</w:t>
      </w:r>
    </w:p>
    <w:p w14:paraId="579B2173" w14:textId="77777777" w:rsidR="00645372" w:rsidRPr="00B735B4" w:rsidRDefault="00645372" w:rsidP="00645372">
      <w:pPr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Segoe UI Symbol" w:hAnsi="Segoe UI Symbol" w:cs="Segoe UI Symbol"/>
          <w:sz w:val="20"/>
          <w:szCs w:val="20"/>
          <w:lang w:val="pl-PL"/>
        </w:rPr>
        <w:t>☐</w:t>
      </w:r>
      <w:r w:rsidRPr="00B735B4">
        <w:rPr>
          <w:rFonts w:ascii="Arial" w:hAnsi="Arial" w:cs="Arial"/>
          <w:sz w:val="20"/>
          <w:szCs w:val="20"/>
          <w:lang w:val="pl-PL"/>
        </w:rPr>
        <w:t xml:space="preserve"> zdolność finansowa / ekonomiczna (np. wsparcie finansowe, linia kredytowa, ubezpieczenie): [opis]</w:t>
      </w:r>
    </w:p>
    <w:p w14:paraId="5A65B410" w14:textId="119A4191" w:rsidR="00645372" w:rsidRPr="00B735B4" w:rsidRDefault="00645372" w:rsidP="00645372">
      <w:pPr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Segoe UI Symbol" w:hAnsi="Segoe UI Symbol" w:cs="Segoe UI Symbol"/>
          <w:sz w:val="20"/>
          <w:szCs w:val="20"/>
          <w:lang w:val="pl-PL"/>
        </w:rPr>
        <w:t>☐</w:t>
      </w:r>
      <w:r w:rsidRPr="00B735B4">
        <w:rPr>
          <w:rFonts w:ascii="Arial" w:hAnsi="Arial" w:cs="Arial"/>
          <w:sz w:val="20"/>
          <w:szCs w:val="20"/>
          <w:lang w:val="pl-PL"/>
        </w:rPr>
        <w:t xml:space="preserve"> inne: [opis]</w:t>
      </w:r>
    </w:p>
    <w:p w14:paraId="0AB9A84D" w14:textId="65D215A4" w:rsidR="00645372" w:rsidRPr="00B735B4" w:rsidRDefault="00645372" w:rsidP="00645372">
      <w:pPr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Arial" w:hAnsi="Arial" w:cs="Arial"/>
          <w:sz w:val="20"/>
          <w:szCs w:val="20"/>
          <w:lang w:val="pl-PL"/>
        </w:rPr>
        <w:t>2. Sposób udostępnienia zasobów:</w:t>
      </w:r>
    </w:p>
    <w:p w14:paraId="0F7A4753" w14:textId="77777777" w:rsidR="00645372" w:rsidRPr="00B735B4" w:rsidRDefault="00645372" w:rsidP="00645372">
      <w:pPr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Segoe UI Symbol" w:hAnsi="Segoe UI Symbol" w:cs="Segoe UI Symbol"/>
          <w:sz w:val="20"/>
          <w:szCs w:val="20"/>
          <w:lang w:val="pl-PL"/>
        </w:rPr>
        <w:t>☐</w:t>
      </w:r>
      <w:r w:rsidRPr="00B735B4">
        <w:rPr>
          <w:rFonts w:ascii="Arial" w:hAnsi="Arial" w:cs="Arial"/>
          <w:sz w:val="20"/>
          <w:szCs w:val="20"/>
          <w:lang w:val="pl-PL"/>
        </w:rPr>
        <w:t xml:space="preserve"> poprzez podwykonawstwo części zamówienia: [zakres części, % wartości, opis czynności]</w:t>
      </w:r>
    </w:p>
    <w:p w14:paraId="610EFB37" w14:textId="77777777" w:rsidR="00645372" w:rsidRPr="00B735B4" w:rsidRDefault="00645372" w:rsidP="00645372">
      <w:pPr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Segoe UI Symbol" w:hAnsi="Segoe UI Symbol" w:cs="Segoe UI Symbol"/>
          <w:sz w:val="20"/>
          <w:szCs w:val="20"/>
          <w:lang w:val="pl-PL"/>
        </w:rPr>
        <w:t>☐</w:t>
      </w:r>
      <w:r w:rsidRPr="00B735B4">
        <w:rPr>
          <w:rFonts w:ascii="Arial" w:hAnsi="Arial" w:cs="Arial"/>
          <w:sz w:val="20"/>
          <w:szCs w:val="20"/>
          <w:lang w:val="pl-PL"/>
        </w:rPr>
        <w:t xml:space="preserve"> poprzez użyczenie personelu/sprzętu/know</w:t>
      </w:r>
      <w:r w:rsidRPr="00B735B4">
        <w:rPr>
          <w:rFonts w:ascii="Cambria Math" w:hAnsi="Cambria Math" w:cs="Cambria Math"/>
          <w:sz w:val="20"/>
          <w:szCs w:val="20"/>
          <w:lang w:val="pl-PL"/>
        </w:rPr>
        <w:t>‑</w:t>
      </w:r>
      <w:r w:rsidRPr="00B735B4">
        <w:rPr>
          <w:rFonts w:ascii="Arial" w:hAnsi="Arial" w:cs="Arial"/>
          <w:sz w:val="20"/>
          <w:szCs w:val="20"/>
          <w:lang w:val="pl-PL"/>
        </w:rPr>
        <w:t>how bez podwykonawstwa: [opis]</w:t>
      </w:r>
    </w:p>
    <w:p w14:paraId="16C85270" w14:textId="77777777" w:rsidR="00645372" w:rsidRPr="00B735B4" w:rsidRDefault="00645372" w:rsidP="00645372">
      <w:pPr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Segoe UI Symbol" w:hAnsi="Segoe UI Symbol" w:cs="Segoe UI Symbol"/>
          <w:sz w:val="20"/>
          <w:szCs w:val="20"/>
          <w:lang w:val="pl-PL"/>
        </w:rPr>
        <w:t>☐</w:t>
      </w:r>
      <w:r w:rsidRPr="00B735B4">
        <w:rPr>
          <w:rFonts w:ascii="Arial" w:hAnsi="Arial" w:cs="Arial"/>
          <w:sz w:val="20"/>
          <w:szCs w:val="20"/>
          <w:lang w:val="pl-PL"/>
        </w:rPr>
        <w:t xml:space="preserve"> w inny sposób: [opis].</w:t>
      </w:r>
    </w:p>
    <w:p w14:paraId="1E0F43EB" w14:textId="77777777" w:rsidR="00645372" w:rsidRPr="00B735B4" w:rsidRDefault="00645372" w:rsidP="00645372">
      <w:pPr>
        <w:rPr>
          <w:rFonts w:ascii="Arial" w:hAnsi="Arial" w:cs="Arial"/>
          <w:sz w:val="20"/>
          <w:szCs w:val="20"/>
          <w:lang w:val="pl-PL"/>
        </w:rPr>
      </w:pPr>
    </w:p>
    <w:p w14:paraId="4AAD4ECF" w14:textId="479516BC" w:rsidR="00645372" w:rsidRPr="00B735B4" w:rsidRDefault="00645372" w:rsidP="00645372">
      <w:pPr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Arial" w:hAnsi="Arial" w:cs="Arial"/>
          <w:sz w:val="20"/>
          <w:szCs w:val="20"/>
          <w:lang w:val="pl-PL"/>
        </w:rPr>
        <w:t>3. Miejsce i okres dostępności zasobów:</w:t>
      </w:r>
    </w:p>
    <w:p w14:paraId="44F70456" w14:textId="3D960230" w:rsidR="00645372" w:rsidRPr="00B735B4" w:rsidRDefault="00645372" w:rsidP="00645372">
      <w:pPr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Arial" w:hAnsi="Arial" w:cs="Arial"/>
          <w:sz w:val="20"/>
          <w:szCs w:val="20"/>
          <w:lang w:val="pl-PL"/>
        </w:rPr>
        <w:lastRenderedPageBreak/>
        <w:t>Zasoby będą dostępne [miejsce/format] przez okres od [data] do [data/„do dnia zakończenia umowy z Zamawiającym”].</w:t>
      </w:r>
    </w:p>
    <w:p w14:paraId="536E4011" w14:textId="3EDEC7C0" w:rsidR="00645372" w:rsidRPr="00B735B4" w:rsidRDefault="00645372" w:rsidP="00645372">
      <w:pPr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Arial" w:hAnsi="Arial" w:cs="Arial"/>
          <w:sz w:val="20"/>
          <w:szCs w:val="20"/>
          <w:lang w:val="pl-PL"/>
        </w:rPr>
        <w:t>4. Poziom zaangażowania i dostępność:</w:t>
      </w:r>
    </w:p>
    <w:p w14:paraId="3C9C5A7B" w14:textId="4B2E84FA" w:rsidR="00645372" w:rsidRPr="00B735B4" w:rsidRDefault="00645372" w:rsidP="00645372">
      <w:pPr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Arial" w:hAnsi="Arial" w:cs="Arial"/>
          <w:sz w:val="20"/>
          <w:szCs w:val="20"/>
          <w:lang w:val="pl-PL"/>
        </w:rPr>
        <w:t>[opis].</w:t>
      </w:r>
    </w:p>
    <w:p w14:paraId="6DEF8098" w14:textId="77777777" w:rsidR="00645372" w:rsidRPr="00B735B4" w:rsidRDefault="00645372" w:rsidP="00645372">
      <w:pPr>
        <w:rPr>
          <w:rFonts w:ascii="Arial" w:hAnsi="Arial" w:cs="Arial"/>
          <w:b/>
          <w:bCs/>
          <w:sz w:val="20"/>
          <w:szCs w:val="20"/>
          <w:lang w:val="pl-PL"/>
        </w:rPr>
      </w:pPr>
      <w:r w:rsidRPr="00B735B4">
        <w:rPr>
          <w:rFonts w:ascii="Arial" w:hAnsi="Arial" w:cs="Arial"/>
          <w:b/>
          <w:bCs/>
          <w:sz w:val="20"/>
          <w:szCs w:val="20"/>
          <w:lang w:val="pl-PL"/>
        </w:rPr>
        <w:t>Oświadczenia podmiotu trzeciego</w:t>
      </w:r>
    </w:p>
    <w:p w14:paraId="182540C1" w14:textId="716ED00D" w:rsidR="00645372" w:rsidRPr="00B735B4" w:rsidRDefault="00645372" w:rsidP="00645372">
      <w:pPr>
        <w:jc w:val="both"/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Arial" w:hAnsi="Arial" w:cs="Arial"/>
          <w:sz w:val="20"/>
          <w:szCs w:val="20"/>
          <w:lang w:val="pl-PL"/>
        </w:rPr>
        <w:t>1. Podmiot trzeci oświadcza, że dysponuje wskazanymi zasobami i jest uprawniony do ich udostępnienia Wykonawcy.</w:t>
      </w:r>
    </w:p>
    <w:p w14:paraId="6831F790" w14:textId="433079DC" w:rsidR="00645372" w:rsidRPr="00B735B4" w:rsidRDefault="00645372" w:rsidP="00645372">
      <w:pPr>
        <w:jc w:val="both"/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Arial" w:hAnsi="Arial" w:cs="Arial"/>
          <w:sz w:val="20"/>
          <w:szCs w:val="20"/>
          <w:lang w:val="pl-PL"/>
        </w:rPr>
        <w:t>2. Zasoby te będą dostępne dla Wykonawcy w zakresie niezbędnym do wykazania spełniania warunków udziału w postępowaniu oraz do należytego wykonania zamówienia przez cały okres realizacji umowy.</w:t>
      </w:r>
    </w:p>
    <w:p w14:paraId="5FF34C24" w14:textId="35BFBF92" w:rsidR="00645372" w:rsidRPr="00B735B4" w:rsidRDefault="00645372" w:rsidP="00645372">
      <w:pPr>
        <w:jc w:val="both"/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Arial" w:hAnsi="Arial" w:cs="Arial"/>
          <w:sz w:val="20"/>
          <w:szCs w:val="20"/>
          <w:lang w:val="pl-PL"/>
        </w:rPr>
        <w:t>3. Jeżeli udostępnienie dotyczy kwalifikacji zawodowych lub doświadczenia osób – osoby te zostaną skierowane do realizacji zamówienia w zakresie niezbędnym do wykazania spełniania warunku.</w:t>
      </w:r>
    </w:p>
    <w:p w14:paraId="13BCF273" w14:textId="182504EE" w:rsidR="00645372" w:rsidRPr="00B735B4" w:rsidRDefault="00645372" w:rsidP="00645372">
      <w:pPr>
        <w:jc w:val="both"/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Arial" w:hAnsi="Arial" w:cs="Arial"/>
          <w:sz w:val="20"/>
          <w:szCs w:val="20"/>
          <w:lang w:val="pl-PL"/>
        </w:rPr>
        <w:t xml:space="preserve">4. Podmiot trzeci oświadcza, że nie zachodzą wobec niego przesłanki wykluczenia z postępowania określone przez Zamawiającego oraz w ustawie </w:t>
      </w:r>
      <w:proofErr w:type="spellStart"/>
      <w:r w:rsidRPr="00B735B4">
        <w:rPr>
          <w:rFonts w:ascii="Arial" w:hAnsi="Arial" w:cs="Arial"/>
          <w:sz w:val="20"/>
          <w:szCs w:val="20"/>
          <w:lang w:val="pl-PL"/>
        </w:rPr>
        <w:t>Pzp</w:t>
      </w:r>
      <w:proofErr w:type="spellEnd"/>
      <w:r w:rsidRPr="00B735B4">
        <w:rPr>
          <w:rFonts w:ascii="Arial" w:hAnsi="Arial" w:cs="Arial"/>
          <w:sz w:val="20"/>
          <w:szCs w:val="20"/>
          <w:lang w:val="pl-PL"/>
        </w:rPr>
        <w:t xml:space="preserve"> (w zakresie wymaganym na danym etapie).</w:t>
      </w:r>
    </w:p>
    <w:p w14:paraId="4F861638" w14:textId="5F3ADD79" w:rsidR="00645372" w:rsidRPr="00B735B4" w:rsidRDefault="00645372" w:rsidP="00645372">
      <w:pPr>
        <w:jc w:val="both"/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Arial" w:hAnsi="Arial" w:cs="Arial"/>
          <w:sz w:val="20"/>
          <w:szCs w:val="20"/>
          <w:lang w:val="pl-PL"/>
        </w:rPr>
        <w:t>5. Podmiot trzeci przyjmuje do wiadomości, że Zamawiający może żądać dokumentów potwierdzających brak podstaw wykluczenia oraz spełnianie odpowiednich warunków.</w:t>
      </w:r>
    </w:p>
    <w:p w14:paraId="306D457A" w14:textId="753EA1B2" w:rsidR="00645372" w:rsidRPr="00B735B4" w:rsidRDefault="00645372">
      <w:pPr>
        <w:rPr>
          <w:rFonts w:ascii="Arial" w:hAnsi="Arial" w:cs="Arial"/>
          <w:b/>
          <w:bCs/>
          <w:sz w:val="20"/>
          <w:szCs w:val="20"/>
          <w:lang w:val="pl-PL"/>
        </w:rPr>
      </w:pPr>
      <w:r w:rsidRPr="00B735B4">
        <w:rPr>
          <w:rFonts w:ascii="Arial" w:hAnsi="Arial" w:cs="Arial"/>
          <w:b/>
          <w:bCs/>
          <w:sz w:val="20"/>
          <w:szCs w:val="20"/>
          <w:lang w:val="pl-PL"/>
        </w:rPr>
        <w:t>Odpowiedzialność i współpraca</w:t>
      </w:r>
    </w:p>
    <w:p w14:paraId="620E3F40" w14:textId="06D0AE72" w:rsidR="00645372" w:rsidRPr="00B735B4" w:rsidRDefault="00645372" w:rsidP="00645372">
      <w:pPr>
        <w:jc w:val="both"/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Arial" w:hAnsi="Arial" w:cs="Arial"/>
          <w:sz w:val="20"/>
          <w:szCs w:val="20"/>
          <w:lang w:val="pl-PL"/>
        </w:rPr>
        <w:t>1. Podmiot trzeci zobowiązuje się do współdziałania z Wykonawcą oraz – w uzasadnionych przypadkach – z Zamawiającym, w zakresie niezbędnym do realizacji zamówienia.</w:t>
      </w:r>
    </w:p>
    <w:p w14:paraId="579D69AB" w14:textId="7570F759" w:rsidR="00645372" w:rsidRPr="00B735B4" w:rsidRDefault="00645372" w:rsidP="00645372">
      <w:pPr>
        <w:jc w:val="both"/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Arial" w:hAnsi="Arial" w:cs="Arial"/>
          <w:sz w:val="20"/>
          <w:szCs w:val="20"/>
          <w:lang w:val="pl-PL"/>
        </w:rPr>
        <w:t xml:space="preserve">2. W zakresie, w jakim Podmiot trzeci realizuje część zamówienia jako podwykonawca, strony ustalają, że odpowiada on wobec Wykonawcy na zasadach określonych w umowie podwykonawczej, a wobec Zamawiającego – w zakresie i na zasadach przewidzianych przepisami </w:t>
      </w:r>
      <w:proofErr w:type="spellStart"/>
      <w:r w:rsidRPr="00B735B4">
        <w:rPr>
          <w:rFonts w:ascii="Arial" w:hAnsi="Arial" w:cs="Arial"/>
          <w:sz w:val="20"/>
          <w:szCs w:val="20"/>
          <w:lang w:val="pl-PL"/>
        </w:rPr>
        <w:t>Pzp</w:t>
      </w:r>
      <w:proofErr w:type="spellEnd"/>
      <w:r w:rsidRPr="00B735B4">
        <w:rPr>
          <w:rFonts w:ascii="Arial" w:hAnsi="Arial" w:cs="Arial"/>
          <w:sz w:val="20"/>
          <w:szCs w:val="20"/>
          <w:lang w:val="pl-PL"/>
        </w:rPr>
        <w:t xml:space="preserve"> oraz umową główną.</w:t>
      </w:r>
    </w:p>
    <w:p w14:paraId="2A5D78FF" w14:textId="1FED80C0" w:rsidR="00645372" w:rsidRPr="00B735B4" w:rsidRDefault="00645372" w:rsidP="00645372">
      <w:pPr>
        <w:jc w:val="both"/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Arial" w:hAnsi="Arial" w:cs="Arial"/>
          <w:sz w:val="20"/>
          <w:szCs w:val="20"/>
          <w:lang w:val="pl-PL"/>
        </w:rPr>
        <w:t>3. Wykonawca pozostaje odpowiedzialny wobec Zamawiającego za należyte wykonanie zamówienia także w zakresie powierzonym Podmiotowi trzeciemu.</w:t>
      </w:r>
    </w:p>
    <w:p w14:paraId="5D88A7AE" w14:textId="77777777" w:rsidR="00645372" w:rsidRPr="00B735B4" w:rsidRDefault="00645372">
      <w:pPr>
        <w:rPr>
          <w:rFonts w:ascii="Arial" w:hAnsi="Arial" w:cs="Arial"/>
          <w:sz w:val="20"/>
          <w:szCs w:val="20"/>
          <w:lang w:val="pl-PL"/>
        </w:rPr>
      </w:pPr>
    </w:p>
    <w:p w14:paraId="762D8A34" w14:textId="77777777" w:rsidR="00645372" w:rsidRPr="00B735B4" w:rsidRDefault="00645372" w:rsidP="00645372">
      <w:pPr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Arial" w:hAnsi="Arial" w:cs="Arial"/>
          <w:b/>
          <w:bCs/>
          <w:sz w:val="20"/>
          <w:szCs w:val="20"/>
          <w:lang w:val="pl-PL"/>
        </w:rPr>
        <w:t>Miejscowość i data:</w:t>
      </w:r>
      <w:r w:rsidRPr="00B735B4">
        <w:rPr>
          <w:rFonts w:ascii="Arial" w:hAnsi="Arial" w:cs="Arial"/>
          <w:sz w:val="20"/>
          <w:szCs w:val="20"/>
          <w:lang w:val="pl-PL"/>
        </w:rPr>
        <w:t xml:space="preserve"> [miejscowość], [data]</w:t>
      </w:r>
    </w:p>
    <w:p w14:paraId="4C1BE6A6" w14:textId="1B1DBC4D" w:rsidR="00645372" w:rsidRPr="00B735B4" w:rsidRDefault="00645372" w:rsidP="00645372">
      <w:pPr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Arial" w:hAnsi="Arial" w:cs="Arial"/>
          <w:b/>
          <w:bCs/>
          <w:sz w:val="20"/>
          <w:szCs w:val="20"/>
          <w:lang w:val="pl-PL"/>
        </w:rPr>
        <w:t>Podpisy:</w:t>
      </w:r>
      <w:r w:rsidRPr="00B735B4">
        <w:rPr>
          <w:rFonts w:ascii="Arial" w:hAnsi="Arial" w:cs="Arial"/>
          <w:sz w:val="20"/>
          <w:szCs w:val="20"/>
          <w:lang w:val="pl-PL"/>
        </w:rPr>
        <w:br/>
      </w:r>
      <w:r w:rsidRPr="00B735B4">
        <w:rPr>
          <w:rFonts w:ascii="Arial" w:hAnsi="Arial" w:cs="Arial"/>
          <w:b/>
          <w:bCs/>
          <w:sz w:val="20"/>
          <w:szCs w:val="20"/>
          <w:lang w:val="pl-PL"/>
        </w:rPr>
        <w:t>Podmiot trzeci (Udostępniający zasoby):</w:t>
      </w:r>
      <w:r w:rsidRPr="00B735B4">
        <w:rPr>
          <w:rFonts w:ascii="Arial" w:hAnsi="Arial" w:cs="Arial"/>
          <w:sz w:val="20"/>
          <w:szCs w:val="20"/>
          <w:lang w:val="pl-PL"/>
        </w:rPr>
        <w:br/>
        <w:t>[Podpis elektroniczny]</w:t>
      </w:r>
    </w:p>
    <w:p w14:paraId="656C4E96" w14:textId="6B6E97F3" w:rsidR="00645372" w:rsidRPr="00B735B4" w:rsidRDefault="00645372" w:rsidP="00645372">
      <w:pPr>
        <w:rPr>
          <w:rFonts w:ascii="Arial" w:hAnsi="Arial" w:cs="Arial"/>
          <w:sz w:val="20"/>
          <w:szCs w:val="20"/>
          <w:lang w:val="pl-PL"/>
        </w:rPr>
      </w:pPr>
      <w:r w:rsidRPr="00B735B4">
        <w:rPr>
          <w:rFonts w:ascii="Arial" w:hAnsi="Arial" w:cs="Arial"/>
          <w:b/>
          <w:bCs/>
          <w:sz w:val="20"/>
          <w:szCs w:val="20"/>
          <w:lang w:val="pl-PL"/>
        </w:rPr>
        <w:t>Wykonawca:</w:t>
      </w:r>
      <w:r w:rsidRPr="00B735B4">
        <w:rPr>
          <w:rFonts w:ascii="Arial" w:hAnsi="Arial" w:cs="Arial"/>
          <w:sz w:val="20"/>
          <w:szCs w:val="20"/>
          <w:lang w:val="pl-PL"/>
        </w:rPr>
        <w:br/>
        <w:t>[</w:t>
      </w:r>
      <w:r w:rsidR="003F5F90" w:rsidRPr="00B735B4">
        <w:rPr>
          <w:rFonts w:ascii="Arial" w:hAnsi="Arial" w:cs="Arial"/>
          <w:sz w:val="20"/>
          <w:szCs w:val="20"/>
          <w:lang w:val="pl-PL"/>
        </w:rPr>
        <w:t>Podpis elektroniczny</w:t>
      </w:r>
      <w:r w:rsidRPr="00B735B4">
        <w:rPr>
          <w:rFonts w:ascii="Arial" w:hAnsi="Arial" w:cs="Arial"/>
          <w:sz w:val="20"/>
          <w:szCs w:val="20"/>
          <w:lang w:val="pl-PL"/>
        </w:rPr>
        <w:t>]</w:t>
      </w:r>
    </w:p>
    <w:p w14:paraId="4A88B9BE" w14:textId="77777777" w:rsidR="00907073" w:rsidRPr="00B735B4" w:rsidRDefault="00907073">
      <w:pPr>
        <w:rPr>
          <w:rFonts w:ascii="Arial" w:hAnsi="Arial" w:cs="Arial"/>
          <w:sz w:val="20"/>
          <w:szCs w:val="20"/>
        </w:rPr>
      </w:pPr>
    </w:p>
    <w:sectPr w:rsidR="00907073" w:rsidRPr="00B735B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86085462">
    <w:abstractNumId w:val="8"/>
  </w:num>
  <w:num w:numId="2" w16cid:durableId="1217164361">
    <w:abstractNumId w:val="6"/>
  </w:num>
  <w:num w:numId="3" w16cid:durableId="1846548483">
    <w:abstractNumId w:val="5"/>
  </w:num>
  <w:num w:numId="4" w16cid:durableId="1339894100">
    <w:abstractNumId w:val="4"/>
  </w:num>
  <w:num w:numId="5" w16cid:durableId="1446074429">
    <w:abstractNumId w:val="7"/>
  </w:num>
  <w:num w:numId="6" w16cid:durableId="1069377939">
    <w:abstractNumId w:val="3"/>
  </w:num>
  <w:num w:numId="7" w16cid:durableId="581794339">
    <w:abstractNumId w:val="2"/>
  </w:num>
  <w:num w:numId="8" w16cid:durableId="2101218904">
    <w:abstractNumId w:val="1"/>
  </w:num>
  <w:num w:numId="9" w16cid:durableId="1379625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385E5F"/>
    <w:rsid w:val="003F5F90"/>
    <w:rsid w:val="00645372"/>
    <w:rsid w:val="00907073"/>
    <w:rsid w:val="009D1944"/>
    <w:rsid w:val="00AA1D8D"/>
    <w:rsid w:val="00B47730"/>
    <w:rsid w:val="00B735B4"/>
    <w:rsid w:val="00CB0664"/>
    <w:rsid w:val="00E57C0A"/>
    <w:rsid w:val="00F83B0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F89761"/>
  <w14:defaultImageDpi w14:val="300"/>
  <w15:docId w15:val="{976CFEAC-C0E2-40E9-888E-E3D6BD3D6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485</Words>
  <Characters>2916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Rad Aug</cp:lastModifiedBy>
  <cp:revision>4</cp:revision>
  <dcterms:created xsi:type="dcterms:W3CDTF">2025-09-24T08:41:00Z</dcterms:created>
  <dcterms:modified xsi:type="dcterms:W3CDTF">2025-09-26T11:50:00Z</dcterms:modified>
  <cp:category/>
</cp:coreProperties>
</file>